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B3EB1" w14:textId="77777777" w:rsidR="008C473C" w:rsidRDefault="001D570B">
      <w:pPr>
        <w:pStyle w:val="Heading1"/>
      </w:pPr>
      <w:r>
        <w:t>Mahoning County, Ohio – Hearing Resources</w:t>
      </w:r>
    </w:p>
    <w:p w14:paraId="3A60EB16" w14:textId="77777777" w:rsidR="008C473C" w:rsidRPr="001D570B" w:rsidRDefault="001D570B" w:rsidP="001D570B">
      <w:pPr>
        <w:pStyle w:val="ListParagraph"/>
        <w:numPr>
          <w:ilvl w:val="0"/>
          <w:numId w:val="10"/>
        </w:numPr>
        <w:rPr>
          <w:b/>
          <w:bCs/>
        </w:rPr>
      </w:pPr>
      <w:r w:rsidRPr="001D570B">
        <w:rPr>
          <w:b/>
          <w:bCs/>
        </w:rPr>
        <w:t>Easterseals of Mahoning, Trumbull &amp; Columbiana Counties – Hearing Aid Services Program</w:t>
      </w:r>
    </w:p>
    <w:p w14:paraId="032BACD4" w14:textId="77777777" w:rsidR="001D570B" w:rsidRDefault="001D570B" w:rsidP="001D570B">
      <w:pPr>
        <w:pStyle w:val="ListParagraph"/>
        <w:numPr>
          <w:ilvl w:val="0"/>
          <w:numId w:val="12"/>
        </w:numPr>
      </w:pPr>
      <w:r>
        <w:t>Provides hearing aid repairs, batteries, custom molds, and assistive listening devices</w:t>
      </w:r>
    </w:p>
    <w:p w14:paraId="6B60B2E4" w14:textId="77777777" w:rsidR="001D570B" w:rsidRDefault="001D570B" w:rsidP="001D570B">
      <w:pPr>
        <w:pStyle w:val="ListParagraph"/>
        <w:numPr>
          <w:ilvl w:val="0"/>
          <w:numId w:val="12"/>
        </w:numPr>
      </w:pPr>
      <w:r>
        <w:t>Serves Mahoning County residents</w:t>
      </w:r>
    </w:p>
    <w:p w14:paraId="33277C37" w14:textId="3743A154" w:rsidR="008C473C" w:rsidRDefault="001D570B" w:rsidP="001D570B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Pr="00C23A15">
          <w:rPr>
            <w:rStyle w:val="Hyperlink"/>
          </w:rPr>
          <w:t>https://www.findhelp.org/easterseals-of-mahoning%2C-trumbull-and-columbiana-counties---community-center-for-the-deaf-%28ccd%29--youngstown-oh--hearing-aid-services-program/5182194897649664</w:t>
        </w:r>
      </w:hyperlink>
      <w:r>
        <w:t xml:space="preserve"> </w:t>
      </w:r>
    </w:p>
    <w:p w14:paraId="63095284" w14:textId="77777777" w:rsidR="001D570B" w:rsidRDefault="001D570B" w:rsidP="001D570B">
      <w:pPr>
        <w:pStyle w:val="ListParagraph"/>
        <w:ind w:left="1710"/>
      </w:pPr>
    </w:p>
    <w:p w14:paraId="0CD51FED" w14:textId="77777777" w:rsidR="008C473C" w:rsidRPr="001D570B" w:rsidRDefault="001D570B" w:rsidP="001D570B">
      <w:pPr>
        <w:pStyle w:val="ListParagraph"/>
        <w:numPr>
          <w:ilvl w:val="0"/>
          <w:numId w:val="10"/>
        </w:numPr>
        <w:rPr>
          <w:b/>
          <w:bCs/>
        </w:rPr>
      </w:pPr>
      <w:r w:rsidRPr="001D570B">
        <w:rPr>
          <w:b/>
          <w:bCs/>
        </w:rPr>
        <w:t>Centers for Hearing Care – Austintown Office</w:t>
      </w:r>
    </w:p>
    <w:p w14:paraId="383F7774" w14:textId="77777777" w:rsidR="001D570B" w:rsidRDefault="001D570B" w:rsidP="001D570B">
      <w:pPr>
        <w:pStyle w:val="ListParagraph"/>
        <w:numPr>
          <w:ilvl w:val="0"/>
          <w:numId w:val="12"/>
        </w:numPr>
      </w:pPr>
      <w:r>
        <w:t>Provides hearing evaluations, hearing aids, fittings, repairs, and ear cleaning</w:t>
      </w:r>
    </w:p>
    <w:p w14:paraId="3D988ABE" w14:textId="77777777" w:rsidR="001D570B" w:rsidRDefault="001D570B" w:rsidP="001D570B">
      <w:pPr>
        <w:pStyle w:val="ListParagraph"/>
        <w:numPr>
          <w:ilvl w:val="1"/>
          <w:numId w:val="12"/>
        </w:numPr>
      </w:pPr>
      <w:r>
        <w:t>Address: Austintown, OH (serving Mahoning County)</w:t>
      </w:r>
    </w:p>
    <w:p w14:paraId="673687AF" w14:textId="5429FFD7" w:rsidR="008C473C" w:rsidRDefault="001D570B" w:rsidP="001D570B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Pr="00C23A15">
          <w:rPr>
            <w:rStyle w:val="Hyperlink"/>
          </w:rPr>
          <w:t>https://centersforhearingcare.com/centers-for-hearing-care-audiologist-in-austintown-oh</w:t>
        </w:r>
      </w:hyperlink>
      <w:r>
        <w:t xml:space="preserve"> </w:t>
      </w:r>
    </w:p>
    <w:p w14:paraId="664E83ED" w14:textId="77777777" w:rsidR="001D570B" w:rsidRDefault="001D570B" w:rsidP="001D570B">
      <w:pPr>
        <w:pStyle w:val="ListParagraph"/>
        <w:ind w:left="1710"/>
      </w:pPr>
    </w:p>
    <w:p w14:paraId="32003471" w14:textId="77777777" w:rsidR="008C473C" w:rsidRPr="001D570B" w:rsidRDefault="001D570B" w:rsidP="001D570B">
      <w:pPr>
        <w:pStyle w:val="ListParagraph"/>
        <w:numPr>
          <w:ilvl w:val="0"/>
          <w:numId w:val="10"/>
        </w:numPr>
        <w:rPr>
          <w:b/>
          <w:bCs/>
        </w:rPr>
      </w:pPr>
      <w:proofErr w:type="spellStart"/>
      <w:r w:rsidRPr="001D570B">
        <w:rPr>
          <w:b/>
          <w:bCs/>
        </w:rPr>
        <w:t>AudioNova</w:t>
      </w:r>
      <w:proofErr w:type="spellEnd"/>
      <w:r w:rsidRPr="001D570B">
        <w:rPr>
          <w:b/>
          <w:bCs/>
        </w:rPr>
        <w:t xml:space="preserve"> – Boardman, OH</w:t>
      </w:r>
    </w:p>
    <w:p w14:paraId="3C799669" w14:textId="77777777" w:rsidR="001D570B" w:rsidRDefault="001D570B" w:rsidP="001D570B">
      <w:pPr>
        <w:pStyle w:val="ListParagraph"/>
        <w:numPr>
          <w:ilvl w:val="0"/>
          <w:numId w:val="12"/>
        </w:numPr>
      </w:pPr>
      <w:r>
        <w:t>Offers audiology services, hearing exams, hearing aid fitting, and technology support</w:t>
      </w:r>
    </w:p>
    <w:p w14:paraId="578BC6DB" w14:textId="77777777" w:rsidR="001D570B" w:rsidRDefault="001D570B" w:rsidP="001D570B">
      <w:pPr>
        <w:pStyle w:val="ListParagraph"/>
        <w:numPr>
          <w:ilvl w:val="1"/>
          <w:numId w:val="12"/>
        </w:numPr>
      </w:pPr>
      <w:r>
        <w:t>Address: 755 Boardman Canfield Rd, Boardman, OH 44512</w:t>
      </w:r>
    </w:p>
    <w:p w14:paraId="4CE8B428" w14:textId="79FE56BA" w:rsidR="008C473C" w:rsidRDefault="001D570B" w:rsidP="001D570B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C23A15">
          <w:rPr>
            <w:rStyle w:val="Hyperlink"/>
          </w:rPr>
          <w:t>https://www.audionova.com/clinics/oh/boardman/755-boardman-canfield-rd</w:t>
        </w:r>
      </w:hyperlink>
      <w:r>
        <w:t xml:space="preserve"> </w:t>
      </w:r>
    </w:p>
    <w:sectPr w:rsidR="008C47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5C4838"/>
    <w:multiLevelType w:val="hybridMultilevel"/>
    <w:tmpl w:val="7ACC46A0"/>
    <w:lvl w:ilvl="0" w:tplc="7868A452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29383C"/>
    <w:multiLevelType w:val="hybridMultilevel"/>
    <w:tmpl w:val="969675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D65BF1"/>
    <w:multiLevelType w:val="hybridMultilevel"/>
    <w:tmpl w:val="F6BC1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2C79DC"/>
    <w:multiLevelType w:val="hybridMultilevel"/>
    <w:tmpl w:val="11F074BC"/>
    <w:lvl w:ilvl="0" w:tplc="7868A452">
      <w:numFmt w:val="bullet"/>
      <w:lvlText w:val="•"/>
      <w:lvlJc w:val="left"/>
      <w:pPr>
        <w:ind w:left="99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 w16cid:durableId="960234258">
    <w:abstractNumId w:val="8"/>
  </w:num>
  <w:num w:numId="2" w16cid:durableId="1244029238">
    <w:abstractNumId w:val="6"/>
  </w:num>
  <w:num w:numId="3" w16cid:durableId="2000841759">
    <w:abstractNumId w:val="5"/>
  </w:num>
  <w:num w:numId="4" w16cid:durableId="1952324372">
    <w:abstractNumId w:val="4"/>
  </w:num>
  <w:num w:numId="5" w16cid:durableId="1021472745">
    <w:abstractNumId w:val="7"/>
  </w:num>
  <w:num w:numId="6" w16cid:durableId="624310622">
    <w:abstractNumId w:val="3"/>
  </w:num>
  <w:num w:numId="7" w16cid:durableId="1849061128">
    <w:abstractNumId w:val="2"/>
  </w:num>
  <w:num w:numId="8" w16cid:durableId="1857115586">
    <w:abstractNumId w:val="1"/>
  </w:num>
  <w:num w:numId="9" w16cid:durableId="388726708">
    <w:abstractNumId w:val="0"/>
  </w:num>
  <w:num w:numId="10" w16cid:durableId="1460953324">
    <w:abstractNumId w:val="10"/>
  </w:num>
  <w:num w:numId="11" w16cid:durableId="1475289661">
    <w:abstractNumId w:val="11"/>
  </w:num>
  <w:num w:numId="12" w16cid:durableId="205946494">
    <w:abstractNumId w:val="12"/>
  </w:num>
  <w:num w:numId="13" w16cid:durableId="35547117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D570B"/>
    <w:rsid w:val="0029639D"/>
    <w:rsid w:val="002B3100"/>
    <w:rsid w:val="00326F90"/>
    <w:rsid w:val="00532585"/>
    <w:rsid w:val="008C473C"/>
    <w:rsid w:val="00AA1D8D"/>
    <w:rsid w:val="00B47730"/>
    <w:rsid w:val="00CB0664"/>
    <w:rsid w:val="00F226A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4ACBA1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1D570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57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udionova.com/clinics/oh/boardman/755-boardman-canfield-rd" TargetMode="External"/><Relationship Id="rId3" Type="http://schemas.openxmlformats.org/officeDocument/2006/relationships/styles" Target="styles.xml"/><Relationship Id="rId7" Type="http://schemas.openxmlformats.org/officeDocument/2006/relationships/hyperlink" Target="https://centersforhearingcare.com/centers-for-hearing-care-audiologist-in-austintown-o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findhelp.org/easterseals-of-mahoning%2C-trumbull-and-columbiana-counties---community-center-for-the-deaf-%28ccd%29--youngstown-oh--hearing-aid-services-program/5182194897649664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1203</Characters>
  <Application>Microsoft Office Word</Application>
  <DocSecurity>0</DocSecurity>
  <Lines>31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2025-10-02T16:45:00Z</cp:lastPrinted>
  <dcterms:created xsi:type="dcterms:W3CDTF">2025-10-02T16:45:00Z</dcterms:created>
  <dcterms:modified xsi:type="dcterms:W3CDTF">2026-01-21T17:20:00Z</dcterms:modified>
  <cp:category/>
</cp:coreProperties>
</file>